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09F2" w:rsidRDefault="00FD1BAB">
      <w:pPr>
        <w:spacing w:after="240"/>
        <w:jc w:val="right"/>
        <w:rPr>
          <w:lang w:eastAsia="ja-JP"/>
        </w:rPr>
      </w:pPr>
      <w:r>
        <w:rPr>
          <w:rFonts w:hint="eastAsia"/>
          <w:sz w:val="24"/>
          <w:lang w:eastAsia="ja-JP"/>
        </w:rPr>
        <w:t xml:space="preserve">　</w:t>
      </w:r>
      <w:r w:rsidR="00700A5A">
        <w:rPr>
          <w:rFonts w:hint="eastAsia"/>
          <w:sz w:val="24"/>
          <w:lang w:eastAsia="ja-JP"/>
        </w:rPr>
        <w:t xml:space="preserve">令和　</w:t>
      </w:r>
      <w:r w:rsidR="00C42431">
        <w:rPr>
          <w:sz w:val="24"/>
          <w:lang w:eastAsia="ja-JP"/>
        </w:rPr>
        <w:t>年</w:t>
      </w:r>
      <w:r>
        <w:rPr>
          <w:rFonts w:hint="eastAsia"/>
          <w:sz w:val="24"/>
          <w:lang w:eastAsia="ja-JP"/>
        </w:rPr>
        <w:t xml:space="preserve">　</w:t>
      </w:r>
      <w:r w:rsidR="00C42431">
        <w:rPr>
          <w:sz w:val="24"/>
          <w:lang w:eastAsia="ja-JP"/>
        </w:rPr>
        <w:t>月</w:t>
      </w:r>
      <w:r>
        <w:rPr>
          <w:rFonts w:hint="eastAsia"/>
          <w:sz w:val="24"/>
          <w:lang w:eastAsia="ja-JP"/>
        </w:rPr>
        <w:t xml:space="preserve">　</w:t>
      </w:r>
      <w:r w:rsidR="00C42431">
        <w:rPr>
          <w:sz w:val="24"/>
          <w:lang w:eastAsia="ja-JP"/>
        </w:rPr>
        <w:t>日</w:t>
      </w:r>
    </w:p>
    <w:p w:rsidR="005109F2" w:rsidRDefault="00FD1BAB">
      <w:pPr>
        <w:spacing w:after="240"/>
        <w:rPr>
          <w:lang w:eastAsia="ja-JP"/>
        </w:rPr>
      </w:pPr>
      <w:r>
        <w:rPr>
          <w:rFonts w:hint="eastAsia"/>
          <w:sz w:val="24"/>
          <w:lang w:eastAsia="ja-JP"/>
        </w:rPr>
        <w:t xml:space="preserve">　　京都府知事　</w:t>
      </w:r>
      <w:r w:rsidR="008C2FAF">
        <w:rPr>
          <w:rFonts w:hint="eastAsia"/>
          <w:sz w:val="24"/>
          <w:lang w:eastAsia="ja-JP"/>
        </w:rPr>
        <w:t xml:space="preserve">西脇　隆俊　</w:t>
      </w:r>
      <w:bookmarkStart w:id="0" w:name="_GoBack"/>
      <w:bookmarkEnd w:id="0"/>
      <w:r>
        <w:rPr>
          <w:rFonts w:hint="eastAsia"/>
          <w:sz w:val="24"/>
          <w:lang w:eastAsia="ja-JP"/>
        </w:rPr>
        <w:t>様</w:t>
      </w:r>
    </w:p>
    <w:p w:rsidR="005109F2" w:rsidRDefault="00C42431">
      <w:pPr>
        <w:spacing w:after="240"/>
      </w:pPr>
      <w:proofErr w:type="spellStart"/>
      <w:r>
        <w:rPr>
          <w:b/>
          <w:sz w:val="24"/>
        </w:rPr>
        <w:t>申立人</w:t>
      </w:r>
      <w:proofErr w:type="spellEnd"/>
      <w:r>
        <w:rPr>
          <w:b/>
          <w:sz w:val="24"/>
        </w:rPr>
        <w:t>：</w:t>
      </w:r>
    </w:p>
    <w:p w:rsidR="005109F2" w:rsidRDefault="0009086A">
      <w:pPr>
        <w:spacing w:after="240"/>
        <w:rPr>
          <w:lang w:eastAsia="ja-JP"/>
        </w:rPr>
      </w:pPr>
      <w:r>
        <w:rPr>
          <w:rFonts w:hint="eastAsia"/>
          <w:sz w:val="24"/>
          <w:lang w:eastAsia="ja-JP"/>
        </w:rPr>
        <w:t>開設者の名称・</w:t>
      </w:r>
      <w:r w:rsidR="00C42431">
        <w:rPr>
          <w:sz w:val="24"/>
          <w:lang w:eastAsia="ja-JP"/>
        </w:rPr>
        <w:t xml:space="preserve">代表者　</w:t>
      </w:r>
    </w:p>
    <w:p w:rsidR="00FD1BAB" w:rsidRDefault="00C42431">
      <w:pPr>
        <w:spacing w:after="240"/>
        <w:rPr>
          <w:sz w:val="24"/>
          <w:lang w:eastAsia="ja-JP"/>
        </w:rPr>
      </w:pPr>
      <w:r>
        <w:rPr>
          <w:sz w:val="24"/>
          <w:lang w:eastAsia="ja-JP"/>
        </w:rPr>
        <w:t>住所：</w:t>
      </w:r>
    </w:p>
    <w:p w:rsidR="005109F2" w:rsidRDefault="00C42431">
      <w:pPr>
        <w:spacing w:after="240"/>
        <w:rPr>
          <w:lang w:eastAsia="ja-JP"/>
        </w:rPr>
      </w:pPr>
      <w:r>
        <w:rPr>
          <w:sz w:val="24"/>
          <w:lang w:eastAsia="ja-JP"/>
        </w:rPr>
        <w:t>電話：</w:t>
      </w:r>
    </w:p>
    <w:p w:rsidR="005109F2" w:rsidRDefault="00C42431">
      <w:pPr>
        <w:spacing w:after="480"/>
        <w:jc w:val="center"/>
        <w:rPr>
          <w:lang w:eastAsia="ja-JP"/>
        </w:rPr>
      </w:pPr>
      <w:r>
        <w:rPr>
          <w:b/>
          <w:sz w:val="24"/>
          <w:lang w:eastAsia="ja-JP"/>
        </w:rPr>
        <w:t>申立書</w:t>
      </w:r>
    </w:p>
    <w:p w:rsidR="005109F2" w:rsidRPr="0041440F" w:rsidRDefault="00C42431" w:rsidP="00FD1BAB">
      <w:pPr>
        <w:ind w:firstLineChars="300" w:firstLine="660"/>
        <w:rPr>
          <w:rFonts w:asciiTheme="minorEastAsia" w:hAnsiTheme="minorEastAsia"/>
          <w:lang w:eastAsia="ja-JP"/>
        </w:rPr>
      </w:pPr>
      <w:r w:rsidRPr="0041440F">
        <w:rPr>
          <w:rFonts w:asciiTheme="minorEastAsia" w:hAnsiTheme="minorEastAsia"/>
          <w:lang w:eastAsia="ja-JP"/>
        </w:rPr>
        <w:t>下記のとおり開設することをここに申し立てます。</w:t>
      </w:r>
    </w:p>
    <w:p w:rsidR="005109F2" w:rsidRPr="0041440F" w:rsidRDefault="00C42431">
      <w:pPr>
        <w:rPr>
          <w:rFonts w:asciiTheme="minorEastAsia" w:hAnsiTheme="minorEastAsia"/>
        </w:rPr>
      </w:pPr>
      <w:r w:rsidRPr="0041440F">
        <w:rPr>
          <w:rFonts w:asciiTheme="minorEastAsia" w:hAnsiTheme="minorEastAsia"/>
          <w:lang w:eastAsia="ja-JP"/>
        </w:rPr>
        <w:br/>
      </w:r>
      <w:r w:rsidRPr="0041440F">
        <w:rPr>
          <w:rFonts w:asciiTheme="minorEastAsia" w:hAnsiTheme="minorEastAsia"/>
        </w:rPr>
        <w:t>1．</w:t>
      </w:r>
      <w:r w:rsidR="0041440F" w:rsidRPr="0041440F">
        <w:rPr>
          <w:rFonts w:asciiTheme="minorEastAsia" w:hAnsiTheme="minorEastAsia" w:hint="eastAsia"/>
          <w:lang w:eastAsia="ja-JP"/>
        </w:rPr>
        <w:t>医療機関</w:t>
      </w:r>
      <w:r w:rsidRPr="0041440F">
        <w:rPr>
          <w:rFonts w:asciiTheme="minorEastAsia" w:hAnsiTheme="minorEastAsia"/>
        </w:rPr>
        <w:t>名</w:t>
      </w:r>
      <w:r w:rsidRPr="0041440F">
        <w:rPr>
          <w:rFonts w:asciiTheme="minorEastAsia" w:hAnsiTheme="minorEastAsia"/>
        </w:rPr>
        <w:br/>
        <w:t xml:space="preserve">　</w:t>
      </w:r>
      <w:r w:rsidR="0009086A">
        <w:rPr>
          <w:rFonts w:asciiTheme="minorEastAsia" w:hAnsiTheme="minorEastAsia" w:hint="eastAsia"/>
          <w:lang w:eastAsia="ja-JP"/>
        </w:rPr>
        <w:t>○○医院</w:t>
      </w:r>
      <w:r w:rsidRPr="0041440F">
        <w:rPr>
          <w:rFonts w:asciiTheme="minorEastAsia" w:hAnsiTheme="minorEastAsia"/>
        </w:rPr>
        <w:t>（</w:t>
      </w:r>
      <w:proofErr w:type="spellStart"/>
      <w:r w:rsidRPr="0041440F">
        <w:rPr>
          <w:rFonts w:asciiTheme="minorEastAsia" w:hAnsiTheme="minorEastAsia"/>
        </w:rPr>
        <w:t>仮称</w:t>
      </w:r>
      <w:proofErr w:type="spellEnd"/>
      <w:r w:rsidRPr="0041440F">
        <w:rPr>
          <w:rFonts w:asciiTheme="minorEastAsia" w:hAnsiTheme="minorEastAsia"/>
        </w:rPr>
        <w:t>）</w:t>
      </w:r>
    </w:p>
    <w:p w:rsidR="005109F2" w:rsidRPr="0041440F" w:rsidRDefault="00C42431">
      <w:pPr>
        <w:rPr>
          <w:rFonts w:asciiTheme="minorEastAsia" w:hAnsiTheme="minorEastAsia"/>
        </w:rPr>
      </w:pPr>
      <w:r w:rsidRPr="0041440F">
        <w:rPr>
          <w:rFonts w:asciiTheme="minorEastAsia" w:hAnsiTheme="minorEastAsia"/>
        </w:rPr>
        <w:t>2．開設予定地</w:t>
      </w:r>
      <w:r w:rsidRPr="0041440F">
        <w:rPr>
          <w:rFonts w:asciiTheme="minorEastAsia" w:hAnsiTheme="minorEastAsia"/>
        </w:rPr>
        <w:br/>
        <w:t xml:space="preserve">　</w:t>
      </w:r>
      <w:proofErr w:type="spellStart"/>
      <w:r w:rsidRPr="0041440F">
        <w:rPr>
          <w:rFonts w:asciiTheme="minorEastAsia" w:hAnsiTheme="minorEastAsia"/>
        </w:rPr>
        <w:t>〇〇</w:t>
      </w:r>
      <w:proofErr w:type="spellEnd"/>
      <w:r w:rsidR="00FD1BAB" w:rsidRPr="0041440F">
        <w:rPr>
          <w:rFonts w:asciiTheme="minorEastAsia" w:hAnsiTheme="minorEastAsia" w:hint="eastAsia"/>
          <w:lang w:eastAsia="ja-JP"/>
        </w:rPr>
        <w:t>府</w:t>
      </w:r>
      <w:proofErr w:type="spellStart"/>
      <w:r w:rsidRPr="0041440F">
        <w:rPr>
          <w:rFonts w:asciiTheme="minorEastAsia" w:hAnsiTheme="minorEastAsia"/>
        </w:rPr>
        <w:t>〇〇市〇〇町〇丁目〇番〇号</w:t>
      </w:r>
      <w:proofErr w:type="spellEnd"/>
    </w:p>
    <w:p w:rsidR="005109F2" w:rsidRPr="0041440F" w:rsidRDefault="00C42431">
      <w:pPr>
        <w:rPr>
          <w:rFonts w:asciiTheme="minorEastAsia" w:hAnsiTheme="minorEastAsia"/>
        </w:rPr>
      </w:pPr>
      <w:r w:rsidRPr="0041440F">
        <w:rPr>
          <w:rFonts w:asciiTheme="minorEastAsia" w:hAnsiTheme="minorEastAsia"/>
        </w:rPr>
        <w:t>3．開設予定時期</w:t>
      </w:r>
      <w:r w:rsidRPr="0041440F">
        <w:rPr>
          <w:rFonts w:asciiTheme="minorEastAsia" w:hAnsiTheme="minorEastAsia"/>
        </w:rPr>
        <w:br/>
        <w:t xml:space="preserve">　令和◯年◯月（年度内：令和◯年度中）</w:t>
      </w:r>
    </w:p>
    <w:p w:rsidR="0041440F" w:rsidRPr="0041440F" w:rsidRDefault="00C42431">
      <w:pPr>
        <w:rPr>
          <w:rFonts w:asciiTheme="minorEastAsia" w:hAnsiTheme="minorEastAsia"/>
          <w:lang w:eastAsia="ja-JP"/>
        </w:rPr>
      </w:pPr>
      <w:r w:rsidRPr="0041440F">
        <w:rPr>
          <w:rFonts w:asciiTheme="minorEastAsia" w:hAnsiTheme="minorEastAsia"/>
          <w:lang w:eastAsia="ja-JP"/>
        </w:rPr>
        <w:t>4．開設スケジュール</w:t>
      </w:r>
      <w:r w:rsidRPr="0041440F">
        <w:rPr>
          <w:rFonts w:asciiTheme="minorEastAsia" w:hAnsiTheme="minorEastAsia"/>
          <w:lang w:eastAsia="ja-JP"/>
        </w:rPr>
        <w:br/>
        <w:t xml:space="preserve">　令和◯年◯月：</w:t>
      </w:r>
      <w:r w:rsidR="0009086A">
        <w:rPr>
          <w:rFonts w:asciiTheme="minorEastAsia" w:hAnsiTheme="minorEastAsia" w:hint="eastAsia"/>
          <w:lang w:eastAsia="ja-JP"/>
        </w:rPr>
        <w:t>病院（</w:t>
      </w:r>
      <w:r w:rsidR="0041440F" w:rsidRPr="0041440F">
        <w:rPr>
          <w:rFonts w:asciiTheme="minorEastAsia" w:hAnsiTheme="minorEastAsia" w:hint="eastAsia"/>
          <w:lang w:eastAsia="ja-JP"/>
        </w:rPr>
        <w:t>診療所</w:t>
      </w:r>
      <w:r w:rsidR="0009086A">
        <w:rPr>
          <w:rFonts w:asciiTheme="minorEastAsia" w:hAnsiTheme="minorEastAsia" w:hint="eastAsia"/>
          <w:lang w:eastAsia="ja-JP"/>
        </w:rPr>
        <w:t>）</w:t>
      </w:r>
      <w:r w:rsidR="0041440F" w:rsidRPr="0041440F">
        <w:rPr>
          <w:rFonts w:asciiTheme="minorEastAsia" w:hAnsiTheme="minorEastAsia" w:hint="eastAsia"/>
          <w:lang w:eastAsia="ja-JP"/>
        </w:rPr>
        <w:t>開設届提出予定</w:t>
      </w:r>
      <w:r w:rsidRPr="0041440F">
        <w:rPr>
          <w:rFonts w:asciiTheme="minorEastAsia" w:hAnsiTheme="minorEastAsia"/>
          <w:lang w:eastAsia="ja-JP"/>
        </w:rPr>
        <w:br/>
      </w:r>
    </w:p>
    <w:p w:rsidR="005109F2" w:rsidRPr="0041440F" w:rsidRDefault="00C42431">
      <w:pPr>
        <w:rPr>
          <w:rFonts w:asciiTheme="minorEastAsia" w:hAnsiTheme="minorEastAsia"/>
          <w:lang w:eastAsia="ja-JP"/>
        </w:rPr>
      </w:pPr>
      <w:r w:rsidRPr="0041440F">
        <w:rPr>
          <w:rFonts w:asciiTheme="minorEastAsia" w:hAnsiTheme="minorEastAsia"/>
          <w:lang w:eastAsia="ja-JP"/>
        </w:rPr>
        <w:t>5．その他</w:t>
      </w:r>
      <w:r w:rsidRPr="0041440F">
        <w:rPr>
          <w:rFonts w:asciiTheme="minorEastAsia" w:hAnsiTheme="minorEastAsia"/>
          <w:lang w:eastAsia="ja-JP"/>
        </w:rPr>
        <w:br/>
        <w:t xml:space="preserve">　本</w:t>
      </w:r>
      <w:r w:rsidR="0009086A">
        <w:rPr>
          <w:rFonts w:asciiTheme="minorEastAsia" w:hAnsiTheme="minorEastAsia" w:hint="eastAsia"/>
          <w:lang w:eastAsia="ja-JP"/>
        </w:rPr>
        <w:t>医療機関</w:t>
      </w:r>
      <w:r w:rsidRPr="0041440F">
        <w:rPr>
          <w:rFonts w:asciiTheme="minorEastAsia" w:hAnsiTheme="minorEastAsia"/>
          <w:lang w:eastAsia="ja-JP"/>
        </w:rPr>
        <w:t>は、</w:t>
      </w:r>
      <w:r w:rsidR="00FD1BAB" w:rsidRPr="0041440F">
        <w:rPr>
          <w:rFonts w:asciiTheme="minorEastAsia" w:hAnsiTheme="minorEastAsia" w:hint="eastAsia"/>
          <w:lang w:eastAsia="ja-JP"/>
        </w:rPr>
        <w:t>京都府</w:t>
      </w:r>
      <w:r w:rsidRPr="0041440F">
        <w:rPr>
          <w:rFonts w:asciiTheme="minorEastAsia" w:hAnsiTheme="minorEastAsia"/>
          <w:lang w:eastAsia="ja-JP"/>
        </w:rPr>
        <w:t>からの補助金交付を受けるにあたり、令和◯年度内（令和◯年3月31日まで）に確実に開設を行う予定であり、必要な準備を鋭意進めております。</w:t>
      </w:r>
    </w:p>
    <w:p w:rsidR="00CA7EB5" w:rsidRPr="0041440F" w:rsidRDefault="00C42431" w:rsidP="00CA7EB5">
      <w:pPr>
        <w:spacing w:line="240" w:lineRule="exact"/>
        <w:ind w:left="220" w:hangingChars="100" w:hanging="220"/>
        <w:rPr>
          <w:rFonts w:asciiTheme="minorEastAsia" w:hAnsiTheme="minorEastAsia"/>
          <w:lang w:eastAsia="ja-JP"/>
        </w:rPr>
      </w:pPr>
      <w:r w:rsidRPr="0041440F">
        <w:rPr>
          <w:rFonts w:asciiTheme="minorEastAsia" w:hAnsiTheme="minorEastAsia"/>
          <w:lang w:eastAsia="ja-JP"/>
        </w:rPr>
        <w:br/>
        <w:t>上記のとおり、年度内に開設を完了することを確約し、補助金交付対象要件を満たす</w:t>
      </w:r>
    </w:p>
    <w:p w:rsidR="00CA7EB5" w:rsidRPr="0041440F" w:rsidRDefault="00C42431" w:rsidP="00CA7EB5">
      <w:pPr>
        <w:spacing w:line="240" w:lineRule="exact"/>
        <w:ind w:left="220" w:hangingChars="100" w:hanging="220"/>
        <w:rPr>
          <w:rFonts w:asciiTheme="minorEastAsia" w:hAnsiTheme="minorEastAsia"/>
          <w:lang w:eastAsia="ja-JP"/>
        </w:rPr>
      </w:pPr>
      <w:r w:rsidRPr="0041440F">
        <w:rPr>
          <w:rFonts w:asciiTheme="minorEastAsia" w:hAnsiTheme="minorEastAsia"/>
          <w:lang w:eastAsia="ja-JP"/>
        </w:rPr>
        <w:t>ことを申し立てます。</w:t>
      </w:r>
    </w:p>
    <w:p w:rsidR="00CA7EB5" w:rsidRPr="0041440F" w:rsidRDefault="00CA7EB5" w:rsidP="00CA7EB5">
      <w:pPr>
        <w:ind w:firstLineChars="100" w:firstLine="220"/>
        <w:rPr>
          <w:rFonts w:asciiTheme="minorEastAsia" w:hAnsiTheme="minorEastAsia"/>
          <w:lang w:eastAsia="ja-JP"/>
        </w:rPr>
      </w:pPr>
      <w:r w:rsidRPr="0041440F">
        <w:rPr>
          <w:rFonts w:asciiTheme="minorEastAsia" w:hAnsiTheme="minorEastAsia" w:hint="eastAsia"/>
          <w:lang w:eastAsia="ja-JP"/>
        </w:rPr>
        <w:t>なお、年度内の開設が見込まれない場合は、交付申請を取り下げます。</w:t>
      </w:r>
    </w:p>
    <w:sectPr w:rsidR="00CA7EB5" w:rsidRPr="0041440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9086A"/>
    <w:rsid w:val="0015074B"/>
    <w:rsid w:val="0029639D"/>
    <w:rsid w:val="00326F90"/>
    <w:rsid w:val="0041440F"/>
    <w:rsid w:val="005109F2"/>
    <w:rsid w:val="00647F22"/>
    <w:rsid w:val="00700A5A"/>
    <w:rsid w:val="008C2FAF"/>
    <w:rsid w:val="00AA1D8D"/>
    <w:rsid w:val="00B47730"/>
    <w:rsid w:val="00C42431"/>
    <w:rsid w:val="00CA7EB5"/>
    <w:rsid w:val="00CB0664"/>
    <w:rsid w:val="00FC693F"/>
    <w:rsid w:val="00FD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A7A3C2"/>
  <w14:defaultImageDpi w14:val="300"/>
  <w15:docId w15:val="{EF01F32B-5A81-448A-93E5-CB2A1E6A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ヘッダー (文字)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フッター (文字)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見出し 1 (文字)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見出し 2 (文字)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見出し 3 (文字)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表題 (文字)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題 (文字)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(文字)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(文字)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(文字)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マクロ文字列 (文字)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文 (文字)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見出し 4 (文字)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27">
    <w:name w:val="Intense Quote"/>
    <w:basedOn w:val="a1"/>
    <w:next w:val="a1"/>
    <w:link w:val="2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8">
    <w:name w:val="引用文 2 (文字)"/>
    <w:basedOn w:val="a2"/>
    <w:link w:val="27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29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2a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d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e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2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4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5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6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7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c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d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e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f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f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f1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7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8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9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a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b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c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3d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3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6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1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2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3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4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5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6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7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2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3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64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65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66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67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1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2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83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0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1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13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4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5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6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1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32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33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3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35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36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1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42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43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4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4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46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89F97D-3273-4C76-B283-25C3CA52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鴨井　舞</cp:lastModifiedBy>
  <cp:revision>6</cp:revision>
  <cp:lastPrinted>2025-07-11T01:45:00Z</cp:lastPrinted>
  <dcterms:created xsi:type="dcterms:W3CDTF">2025-07-09T07:37:00Z</dcterms:created>
  <dcterms:modified xsi:type="dcterms:W3CDTF">2025-07-11T01:49:00Z</dcterms:modified>
  <cp:category/>
</cp:coreProperties>
</file>